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3E" w:rsidRDefault="009C0429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Chinese Cinderella Book Trailer</w:t>
      </w:r>
      <w:r w:rsidR="00073CED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073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CED">
        <w:rPr>
          <w:rFonts w:ascii="Times New Roman" w:eastAsia="Times New Roman" w:hAnsi="Times New Roman" w:cs="Times New Roman"/>
          <w:b/>
          <w:bCs/>
          <w:sz w:val="28"/>
          <w:szCs w:val="28"/>
        </w:rPr>
        <w:t>Rubric</w:t>
      </w: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8"/>
        <w:gridCol w:w="2434"/>
        <w:gridCol w:w="2499"/>
        <w:gridCol w:w="2001"/>
        <w:gridCol w:w="1028"/>
      </w:tblGrid>
      <w:tr w:rsidR="009C042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0E0E0" w:fill="E0E0E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0E0E0" w:fill="E0E0E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  <w:t>Exemplary</w:t>
            </w:r>
          </w:p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  <w:t>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0E0E0" w:fill="E0E0E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  <w:t>Competent</w:t>
            </w:r>
          </w:p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  <w:t>.25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0E0E0" w:fill="E0E0E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  <w:t>Does Not Meet Expectations</w:t>
            </w:r>
          </w:p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0E0E0" w:fill="E0E0E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  <w:t>Score</w:t>
            </w:r>
          </w:p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0E0E0" w:fill="E0E0E0"/>
              </w:rPr>
              <w:t>(Weight)</w:t>
            </w:r>
          </w:p>
        </w:tc>
      </w:tr>
      <w:tr w:rsidR="009C042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5E5E5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9C04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5E5E5" w:fill="E5E5E5"/>
              </w:rPr>
              <w:t>Pictures that relate to the book or central themes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9C04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The book trailer uses significant images to display their point while the audience can see how they relate to the book.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9C04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The book trailer uses pictures that somewhat relate to the book, but they do not show clear relativity throughout the trailer.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9C04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The pictures do not go along with the book at all.</w:t>
            </w:r>
          </w:p>
          <w:p w:rsidR="00A77B3E" w:rsidRDefault="009C04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(___X 2 = ___)</w:t>
            </w:r>
          </w:p>
        </w:tc>
      </w:tr>
      <w:tr w:rsidR="009C042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5E5E5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5E5E5" w:fill="E5E5E5"/>
              </w:rPr>
              <w:t>Voice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9C04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Using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their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own voice or the use of text, or even a song the book trailer is clearly narrated in a thoughtful way.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9C04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The trailer is narrated, but some parts need further explaining or a better lead as to what the student means.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9C04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The trailer is not narrated at all.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(___X 2 = ___)</w:t>
            </w:r>
          </w:p>
        </w:tc>
      </w:tr>
      <w:tr w:rsidR="009C042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5E5E5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5E5E5" w:fill="E5E5E5"/>
              </w:rPr>
              <w:t>Flow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9C04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The trailer flows seamlessly from image to text or image.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9C04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The trailer flows almost seamlessly, but has a few jumpy parts that need ironed out.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9C04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The trailer jumps all over the place leaving the viewer confused.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(___X 2 = ___)</w:t>
            </w:r>
          </w:p>
        </w:tc>
      </w:tr>
      <w:tr w:rsidR="009C042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9EAD3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solid" w:color="E5E5E5" w:fill="E5E5E5"/>
              </w:rPr>
              <w:t>Grammar, usage, mechanics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Minor grammatical errors, which don’t distract from content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Some grammatical errors, which distract the reader from the content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Grammatical errors make comprehension difficult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(___X 1 = ___)</w:t>
            </w:r>
          </w:p>
        </w:tc>
      </w:tr>
      <w:tr w:rsidR="009C042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073C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>
              <w:t xml:space="preserve">Total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9C04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9C04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9C04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9C04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</w:p>
        </w:tc>
      </w:tr>
    </w:tbl>
    <w:p w:rsidR="00A77B3E" w:rsidRDefault="00073CED">
      <w:pPr>
        <w:pBdr>
          <w:top w:val="nil"/>
          <w:left w:val="nil"/>
          <w:bottom w:val="nil"/>
          <w:right w:val="nil"/>
          <w:between w:val="nil"/>
          <w:bar w:val="nil"/>
        </w:pBdr>
      </w:pPr>
      <w:r>
        <w:rPr>
          <w:rFonts w:ascii="Calibri" w:eastAsia="Calibri" w:hAnsi="Calibri" w:cs="Calibri"/>
        </w:rPr>
        <w:t xml:space="preserve"> </w:t>
      </w:r>
    </w:p>
    <w:p w:rsidR="00A77B3E" w:rsidRDefault="009C0429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9C0429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sectPr w:rsidR="00A77B3E" w:rsidSect="009E1C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701"/>
  <w:doNotTrackMoves/>
  <w:defaultTabStop w:val="720"/>
  <w:noPunctuationKerning/>
  <w:characterSpacingControl w:val="doNotCompress"/>
  <w:compat/>
  <w:rsids>
    <w:rsidRoot w:val="004D224D"/>
    <w:rsid w:val="00073CED"/>
    <w:rsid w:val="004D224D"/>
    <w:rsid w:val="009C0429"/>
    <w:rsid w:val="009E1CCF"/>
  </w:rsids>
  <m:mathPr>
    <m:mathFont m:val="Georgia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1CCF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qFormat/>
    <w:rsid w:val="00EF7B96"/>
    <w:pPr>
      <w:spacing w:before="360" w:after="8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Heading4">
    <w:name w:val="heading 4"/>
    <w:basedOn w:val="Normal"/>
    <w:next w:val="Normal"/>
    <w:qFormat/>
    <w:rsid w:val="00EF7B96"/>
    <w:pPr>
      <w:spacing w:before="240" w:after="40"/>
      <w:outlineLvl w:val="3"/>
    </w:pPr>
    <w:rPr>
      <w:i/>
      <w:iCs/>
      <w:color w:val="666666"/>
    </w:rPr>
  </w:style>
  <w:style w:type="paragraph" w:styleId="Heading5">
    <w:name w:val="heading 5"/>
    <w:basedOn w:val="Normal"/>
    <w:next w:val="Normal"/>
    <w:qFormat/>
    <w:rsid w:val="00EF7B96"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qFormat/>
    <w:rsid w:val="00EF7B96"/>
    <w:pPr>
      <w:spacing w:before="480" w:after="120"/>
    </w:pPr>
    <w:rPr>
      <w:b/>
      <w:bCs/>
      <w:sz w:val="72"/>
      <w:szCs w:val="72"/>
    </w:rPr>
  </w:style>
  <w:style w:type="paragraph" w:styleId="Subtitle">
    <w:name w:val="Subtitle"/>
    <w:basedOn w:val="Normal"/>
    <w:qFormat/>
    <w:rsid w:val="00EF7B96"/>
    <w:pPr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qFormat/>
    <w:rsid w:val="00EF7B96"/>
    <w:pPr>
      <w:spacing w:before="360" w:after="8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Heading4">
    <w:name w:val="heading 4"/>
    <w:basedOn w:val="Normal"/>
    <w:next w:val="Normal"/>
    <w:qFormat/>
    <w:rsid w:val="00EF7B96"/>
    <w:pPr>
      <w:spacing w:before="240" w:after="40"/>
      <w:outlineLvl w:val="3"/>
    </w:pPr>
    <w:rPr>
      <w:i/>
      <w:iCs/>
      <w:color w:val="666666"/>
    </w:rPr>
  </w:style>
  <w:style w:type="paragraph" w:styleId="Heading5">
    <w:name w:val="heading 5"/>
    <w:basedOn w:val="Normal"/>
    <w:next w:val="Normal"/>
    <w:qFormat/>
    <w:rsid w:val="00EF7B96"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7B96"/>
    <w:pPr>
      <w:spacing w:before="480" w:after="120"/>
    </w:pPr>
    <w:rPr>
      <w:b/>
      <w:bCs/>
      <w:sz w:val="72"/>
      <w:szCs w:val="72"/>
    </w:rPr>
  </w:style>
  <w:style w:type="paragraph" w:styleId="Subtitle">
    <w:name w:val="Subtitle"/>
    <w:basedOn w:val="Normal"/>
    <w:qFormat/>
    <w:rsid w:val="00EF7B96"/>
    <w:pPr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microsoft.com/office/2007/relationships/stylesWithEffects" Target="stylesWithEffect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260</Words>
  <Characters>1484</Characters>
  <Application>Microsoft Macintosh Word</Application>
  <DocSecurity>0</DocSecurity>
  <Lines>12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Lauren Dalton</cp:lastModifiedBy>
  <cp:revision>2</cp:revision>
  <dcterms:created xsi:type="dcterms:W3CDTF">2012-10-29T23:05:00Z</dcterms:created>
  <dcterms:modified xsi:type="dcterms:W3CDTF">2012-10-29T23:05:00Z</dcterms:modified>
</cp:coreProperties>
</file>